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7D9" w:rsidRDefault="0054345F" w:rsidP="00C123B1">
      <w:pPr>
        <w:rPr>
          <w:rFonts w:ascii="Cambria" w:hAnsi="Cambria" w:cs="Cambria"/>
          <w:lang w:eastAsia="pl-PL"/>
        </w:rPr>
      </w:pPr>
      <w:r>
        <w:rPr>
          <w:noProof/>
          <w:lang w:eastAsia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335.5pt;margin-top:-52.25pt;width:132pt;height:132pt;rotation:710465fd;z-index:-1" wrapcoords="-123 0 -123 21477 21600 21477 21600 0 -123 0">
            <v:imagedata r:id="rId8" o:title=""/>
            <w10:wrap type="tight"/>
          </v:shape>
        </w:pict>
      </w:r>
    </w:p>
    <w:p w:rsidR="00B647D9" w:rsidRDefault="00B647D9" w:rsidP="00662A1C">
      <w:pPr>
        <w:rPr>
          <w:rFonts w:ascii="Cambria" w:hAnsi="Cambria" w:cs="Cambria"/>
          <w:b/>
          <w:bCs/>
          <w:noProof/>
          <w:color w:val="215868"/>
          <w:kern w:val="28"/>
          <w:sz w:val="32"/>
          <w:szCs w:val="32"/>
          <w:lang w:eastAsia="pl-PL"/>
        </w:rPr>
      </w:pPr>
      <w:r w:rsidRPr="009F4816">
        <w:rPr>
          <w:rFonts w:ascii="Cambria" w:hAnsi="Cambria" w:cs="Cambria"/>
          <w:b/>
          <w:bCs/>
          <w:color w:val="215868"/>
          <w:kern w:val="28"/>
          <w:sz w:val="32"/>
          <w:szCs w:val="32"/>
          <w:lang w:eastAsia="pl-PL"/>
        </w:rPr>
        <w:t>ZADANIA</w:t>
      </w:r>
    </w:p>
    <w:p w:rsidR="00B647D9" w:rsidRDefault="00B647D9" w:rsidP="00662A1C">
      <w:pPr>
        <w:rPr>
          <w:rFonts w:ascii="Cambria" w:hAnsi="Cambria" w:cs="Cambria"/>
          <w:b/>
          <w:bCs/>
          <w:noProof/>
          <w:color w:val="215868"/>
          <w:kern w:val="28"/>
          <w:sz w:val="32"/>
          <w:szCs w:val="32"/>
          <w:lang w:eastAsia="pl-PL"/>
        </w:rPr>
      </w:pPr>
    </w:p>
    <w:p w:rsidR="00B647D9" w:rsidRPr="00662A1C" w:rsidRDefault="00B647D9" w:rsidP="00662A1C">
      <w:pPr>
        <w:rPr>
          <w:rFonts w:ascii="Cambria" w:hAnsi="Cambria" w:cs="Cambria"/>
          <w:b/>
          <w:bCs/>
          <w:noProof/>
          <w:color w:val="215868"/>
          <w:kern w:val="28"/>
          <w:sz w:val="32"/>
          <w:szCs w:val="32"/>
          <w:lang w:eastAsia="pl-PL"/>
        </w:rPr>
      </w:pPr>
    </w:p>
    <w:p w:rsidR="00B647D9" w:rsidRPr="00662A1C" w:rsidRDefault="00B647D9" w:rsidP="0054345F">
      <w:pPr>
        <w:numPr>
          <w:ilvl w:val="0"/>
          <w:numId w:val="6"/>
        </w:numPr>
        <w:spacing w:line="360" w:lineRule="auto"/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  <w:r w:rsidRPr="00662A1C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Z poniższych równań wyznacz kolejno każdą zmienną</w:t>
      </w:r>
    </w:p>
    <w:p w:rsidR="00B647D9" w:rsidRPr="00662A1C" w:rsidRDefault="00B647D9" w:rsidP="0054345F">
      <w:pPr>
        <w:numPr>
          <w:ilvl w:val="1"/>
          <w:numId w:val="7"/>
        </w:numPr>
        <w:tabs>
          <w:tab w:val="left" w:pos="1134"/>
          <w:tab w:val="left" w:pos="1701"/>
        </w:tabs>
        <w:spacing w:line="360" w:lineRule="auto"/>
        <w:ind w:left="1701" w:hanging="567"/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  <w:r w:rsidRPr="00662A1C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5</w:t>
      </w:r>
      <w:r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 xml:space="preserve"> </w:t>
      </w:r>
      <w:r w:rsidRPr="00662A1C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-</w:t>
      </w:r>
      <w:r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 xml:space="preserve"> </w:t>
      </w:r>
      <w:r w:rsidRPr="00662A1C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r</w:t>
      </w:r>
      <w:r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 xml:space="preserve"> </w:t>
      </w:r>
      <w:r w:rsidRPr="00662A1C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= 13p</w:t>
      </w:r>
    </w:p>
    <w:p w:rsidR="00B647D9" w:rsidRPr="00662A1C" w:rsidRDefault="00B647D9" w:rsidP="0054345F">
      <w:pPr>
        <w:numPr>
          <w:ilvl w:val="1"/>
          <w:numId w:val="7"/>
        </w:numPr>
        <w:tabs>
          <w:tab w:val="left" w:pos="1134"/>
          <w:tab w:val="left" w:pos="1701"/>
        </w:tabs>
        <w:spacing w:line="360" w:lineRule="auto"/>
        <w:ind w:left="1701" w:hanging="567"/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  <w:r w:rsidRPr="00662A1C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2</w:t>
      </w:r>
      <w:r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 xml:space="preserve"> </w:t>
      </w:r>
      <w:r w:rsidRPr="00662A1C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+</w:t>
      </w:r>
      <w:r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 xml:space="preserve"> </w:t>
      </w:r>
      <w:r w:rsidRPr="00662A1C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p =</w:t>
      </w:r>
      <w:r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 xml:space="preserve"> </w:t>
      </w:r>
      <w:r w:rsidRPr="00662A1C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s</w:t>
      </w:r>
      <w:r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 xml:space="preserve"> </w:t>
      </w:r>
      <w:r w:rsidRPr="00662A1C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+</w:t>
      </w:r>
      <w:r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 xml:space="preserve"> </w:t>
      </w:r>
      <w:r w:rsidRPr="00662A1C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2r</w:t>
      </w:r>
    </w:p>
    <w:p w:rsidR="00B647D9" w:rsidRPr="00662A1C" w:rsidRDefault="00B647D9" w:rsidP="0054345F">
      <w:pPr>
        <w:numPr>
          <w:ilvl w:val="1"/>
          <w:numId w:val="7"/>
        </w:numPr>
        <w:tabs>
          <w:tab w:val="left" w:pos="1134"/>
          <w:tab w:val="left" w:pos="1701"/>
        </w:tabs>
        <w:spacing w:line="360" w:lineRule="auto"/>
        <w:ind w:left="1701" w:hanging="567"/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  <w:r w:rsidRPr="00662A1C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ar -</w:t>
      </w:r>
      <w:r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 xml:space="preserve"> </w:t>
      </w:r>
      <w:r w:rsidRPr="00662A1C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8r =</w:t>
      </w:r>
      <w:r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 xml:space="preserve"> </w:t>
      </w:r>
      <w:r w:rsidRPr="00662A1C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6</w:t>
      </w:r>
    </w:p>
    <w:p w:rsidR="00B647D9" w:rsidRPr="00662A1C" w:rsidRDefault="00B647D9" w:rsidP="0054345F">
      <w:pPr>
        <w:numPr>
          <w:ilvl w:val="1"/>
          <w:numId w:val="7"/>
        </w:numPr>
        <w:tabs>
          <w:tab w:val="left" w:pos="1134"/>
          <w:tab w:val="left" w:pos="1701"/>
        </w:tabs>
        <w:spacing w:line="360" w:lineRule="auto"/>
        <w:ind w:left="1701" w:hanging="567"/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  <w:r w:rsidRPr="00662A1C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kr</w:t>
      </w:r>
      <w:r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 xml:space="preserve"> </w:t>
      </w:r>
      <w:r w:rsidRPr="00662A1C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+</w:t>
      </w:r>
      <w:r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 xml:space="preserve"> </w:t>
      </w:r>
      <w:r w:rsidRPr="00662A1C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m</w:t>
      </w:r>
      <w:r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 xml:space="preserve"> </w:t>
      </w:r>
      <w:r w:rsidRPr="00662A1C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=</w:t>
      </w:r>
      <w:r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 xml:space="preserve"> </w:t>
      </w:r>
      <w:r w:rsidRPr="00662A1C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2</w:t>
      </w:r>
      <w:r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 xml:space="preserve"> </w:t>
      </w:r>
      <w:r w:rsidRPr="00662A1C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-</w:t>
      </w:r>
      <w:r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 xml:space="preserve"> </w:t>
      </w:r>
      <w:r w:rsidRPr="00662A1C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n</w:t>
      </w:r>
    </w:p>
    <w:p w:rsidR="00B647D9" w:rsidRPr="00662A1C" w:rsidRDefault="00B647D9" w:rsidP="0054345F">
      <w:pPr>
        <w:numPr>
          <w:ilvl w:val="1"/>
          <w:numId w:val="7"/>
        </w:numPr>
        <w:tabs>
          <w:tab w:val="left" w:pos="1134"/>
          <w:tab w:val="left" w:pos="1701"/>
        </w:tabs>
        <w:spacing w:line="360" w:lineRule="auto"/>
        <w:ind w:left="1701" w:hanging="567"/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  <w:r w:rsidRPr="00662A1C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b</w:t>
      </w:r>
      <w:r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 xml:space="preserve"> </w:t>
      </w:r>
      <w:r w:rsidRPr="00662A1C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-</w:t>
      </w:r>
      <w:r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 xml:space="preserve"> </w:t>
      </w:r>
      <w:r w:rsidRPr="00662A1C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cr</w:t>
      </w:r>
      <w:r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 xml:space="preserve"> </w:t>
      </w:r>
      <w:r w:rsidRPr="00662A1C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=</w:t>
      </w:r>
      <w:r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 xml:space="preserve"> </w:t>
      </w:r>
      <w:r w:rsidRPr="00662A1C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a</w:t>
      </w:r>
    </w:p>
    <w:p w:rsidR="00B647D9" w:rsidRPr="00662A1C" w:rsidRDefault="00B647D9" w:rsidP="0054345F">
      <w:pPr>
        <w:numPr>
          <w:ilvl w:val="1"/>
          <w:numId w:val="7"/>
        </w:numPr>
        <w:tabs>
          <w:tab w:val="left" w:pos="1134"/>
          <w:tab w:val="left" w:pos="1701"/>
        </w:tabs>
        <w:spacing w:line="360" w:lineRule="auto"/>
        <w:ind w:left="1701" w:hanging="567"/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  <w:r w:rsidRPr="00662A1C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abr</w:t>
      </w:r>
      <w:r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 xml:space="preserve"> – </w:t>
      </w:r>
      <w:r w:rsidRPr="00662A1C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d</w:t>
      </w:r>
      <w:r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 xml:space="preserve"> </w:t>
      </w:r>
      <w:r w:rsidRPr="00662A1C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=</w:t>
      </w:r>
      <w:r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 xml:space="preserve"> </w:t>
      </w:r>
      <w:r w:rsidRPr="00662A1C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c</w:t>
      </w:r>
      <w:r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 xml:space="preserve"> </w:t>
      </w:r>
      <w:r w:rsidRPr="00662A1C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-</w:t>
      </w:r>
      <w:r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 xml:space="preserve"> </w:t>
      </w:r>
      <w:r w:rsidRPr="00662A1C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e</w:t>
      </w:r>
    </w:p>
    <w:p w:rsidR="00B647D9" w:rsidRPr="00662A1C" w:rsidRDefault="00B647D9" w:rsidP="0054345F">
      <w:pPr>
        <w:numPr>
          <w:ilvl w:val="1"/>
          <w:numId w:val="7"/>
        </w:numPr>
        <w:tabs>
          <w:tab w:val="left" w:pos="1134"/>
          <w:tab w:val="left" w:pos="1701"/>
        </w:tabs>
        <w:spacing w:line="360" w:lineRule="auto"/>
        <w:ind w:left="1701" w:hanging="567"/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  <w:r w:rsidRPr="00662A1C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3</w:t>
      </w:r>
      <w:r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 xml:space="preserve"> </w:t>
      </w:r>
      <w:r w:rsidRPr="00662A1C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+</w:t>
      </w:r>
      <w:r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 xml:space="preserve"> </w:t>
      </w:r>
      <w:r w:rsidRPr="00662A1C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br</w:t>
      </w:r>
      <w:r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 xml:space="preserve"> </w:t>
      </w:r>
      <w:r w:rsidRPr="00662A1C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=</w:t>
      </w:r>
      <w:r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 xml:space="preserve"> </w:t>
      </w:r>
      <w:r w:rsidRPr="00662A1C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k</w:t>
      </w:r>
    </w:p>
    <w:p w:rsidR="00B647D9" w:rsidRPr="00662A1C" w:rsidRDefault="00B647D9" w:rsidP="0054345F">
      <w:pPr>
        <w:numPr>
          <w:ilvl w:val="1"/>
          <w:numId w:val="7"/>
        </w:numPr>
        <w:tabs>
          <w:tab w:val="left" w:pos="1134"/>
          <w:tab w:val="left" w:pos="1701"/>
        </w:tabs>
        <w:spacing w:line="360" w:lineRule="auto"/>
        <w:ind w:left="1701" w:hanging="567"/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  <w:r w:rsidRPr="00662A1C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a</w:t>
      </w:r>
      <w:r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 xml:space="preserve"> </w:t>
      </w:r>
      <w:r w:rsidRPr="00662A1C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+ 4k</w:t>
      </w:r>
      <w:r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 xml:space="preserve"> </w:t>
      </w:r>
      <w:r w:rsidRPr="00662A1C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=</w:t>
      </w:r>
      <w:r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 xml:space="preserve"> </w:t>
      </w:r>
      <w:r w:rsidRPr="00662A1C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3k</w:t>
      </w:r>
      <w:r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 xml:space="preserve"> </w:t>
      </w:r>
      <w:r w:rsidRPr="00662A1C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-</w:t>
      </w:r>
      <w:r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 xml:space="preserve"> </w:t>
      </w:r>
      <w:r w:rsidRPr="00662A1C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r</w:t>
      </w:r>
    </w:p>
    <w:p w:rsidR="00B647D9" w:rsidRPr="00662A1C" w:rsidRDefault="00B647D9" w:rsidP="0054345F">
      <w:pPr>
        <w:numPr>
          <w:ilvl w:val="0"/>
          <w:numId w:val="6"/>
        </w:numPr>
        <w:spacing w:line="360" w:lineRule="auto"/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  <w:r w:rsidRPr="00662A1C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 xml:space="preserve">Wyznacz ze wzorów wskazane wielkości     </w:t>
      </w:r>
    </w:p>
    <w:p w:rsidR="00B647D9" w:rsidRDefault="00B647D9" w:rsidP="0054345F">
      <w:pPr>
        <w:numPr>
          <w:ilvl w:val="1"/>
          <w:numId w:val="8"/>
        </w:numPr>
        <w:tabs>
          <w:tab w:val="left" w:pos="1701"/>
          <w:tab w:val="left" w:pos="3190"/>
        </w:tabs>
        <w:spacing w:line="360" w:lineRule="auto"/>
        <w:ind w:left="1701" w:hanging="621"/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  <w:r w:rsidRPr="000D3EEB">
        <w:rPr>
          <w:rFonts w:ascii="Times New Roman" w:hAnsi="Times New Roman" w:cs="Times New Roman"/>
          <w:position w:val="-10"/>
          <w:sz w:val="24"/>
          <w:szCs w:val="24"/>
        </w:rPr>
        <w:object w:dxaOrig="1219" w:dyaOrig="279">
          <v:shape id="_x0000_i1025" type="#_x0000_t75" style="width:106.5pt;height:22.5pt" o:ole="">
            <v:imagedata r:id="rId9" o:title=""/>
          </v:shape>
          <o:OLEObject Type="Embed" ProgID="Equation.3" ShapeID="_x0000_i1025" DrawAspect="Content" ObjectID="_1439153842" r:id="rId10"/>
        </w:object>
      </w:r>
      <w:r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ab/>
      </w:r>
      <w:r w:rsidRPr="00DA2443">
        <w:rPr>
          <w:rFonts w:ascii="Cambria" w:hAnsi="Cambria" w:cs="Cambria"/>
          <w:b/>
          <w:bCs/>
          <w:noProof/>
          <w:color w:val="3366FF"/>
          <w:kern w:val="28"/>
          <w:sz w:val="32"/>
          <w:szCs w:val="32"/>
          <w:lang w:eastAsia="pl-PL"/>
        </w:rPr>
        <w:t>x</w:t>
      </w:r>
    </w:p>
    <w:p w:rsidR="00B647D9" w:rsidRDefault="00B647D9" w:rsidP="0054345F">
      <w:pPr>
        <w:numPr>
          <w:ilvl w:val="1"/>
          <w:numId w:val="8"/>
        </w:numPr>
        <w:tabs>
          <w:tab w:val="left" w:pos="1701"/>
          <w:tab w:val="left" w:pos="4290"/>
        </w:tabs>
        <w:spacing w:line="360" w:lineRule="auto"/>
        <w:ind w:left="1701" w:hanging="621"/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  <w:r w:rsidRPr="000D3EEB">
        <w:rPr>
          <w:rFonts w:ascii="Times New Roman" w:hAnsi="Times New Roman" w:cs="Times New Roman"/>
          <w:position w:val="-6"/>
          <w:sz w:val="24"/>
          <w:szCs w:val="24"/>
        </w:rPr>
        <w:object w:dxaOrig="840" w:dyaOrig="279">
          <v:shape id="_x0000_i1026" type="#_x0000_t75" style="width:78.75pt;height:23.25pt" o:ole="">
            <v:imagedata r:id="rId11" o:title=""/>
          </v:shape>
          <o:OLEObject Type="Embed" ProgID="Equation.3" ShapeID="_x0000_i1026" DrawAspect="Content" ObjectID="_1439153843" r:id="rId12"/>
        </w:object>
      </w:r>
      <w:r>
        <w:rPr>
          <w:rFonts w:ascii="Times New Roman" w:hAnsi="Times New Roman" w:cs="Times New Roman"/>
          <w:position w:val="-6"/>
          <w:sz w:val="24"/>
          <w:szCs w:val="24"/>
        </w:rPr>
        <w:tab/>
      </w:r>
      <w:r w:rsidRPr="00DA2443">
        <w:rPr>
          <w:rFonts w:ascii="Cambria" w:hAnsi="Cambria" w:cs="Cambria"/>
          <w:b/>
          <w:bCs/>
          <w:noProof/>
          <w:color w:val="3366FF"/>
          <w:kern w:val="28"/>
          <w:sz w:val="32"/>
          <w:szCs w:val="32"/>
          <w:lang w:eastAsia="pl-PL"/>
        </w:rPr>
        <w:t>U</w:t>
      </w:r>
    </w:p>
    <w:p w:rsidR="00B647D9" w:rsidRPr="00662A1C" w:rsidRDefault="00B647D9" w:rsidP="0054345F">
      <w:pPr>
        <w:numPr>
          <w:ilvl w:val="1"/>
          <w:numId w:val="8"/>
        </w:numPr>
        <w:tabs>
          <w:tab w:val="left" w:pos="1701"/>
          <w:tab w:val="left" w:pos="4290"/>
        </w:tabs>
        <w:spacing w:line="360" w:lineRule="auto"/>
        <w:ind w:left="1701" w:hanging="621"/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  <w:r w:rsidRPr="000D3EEB">
        <w:rPr>
          <w:rFonts w:ascii="Times New Roman" w:hAnsi="Times New Roman" w:cs="Times New Roman"/>
          <w:position w:val="-6"/>
          <w:sz w:val="24"/>
          <w:szCs w:val="24"/>
        </w:rPr>
        <w:object w:dxaOrig="1080" w:dyaOrig="320">
          <v:shape id="_x0000_i1027" type="#_x0000_t75" style="width:87pt;height:24pt" o:ole="">
            <v:imagedata r:id="rId13" o:title=""/>
          </v:shape>
          <o:OLEObject Type="Embed" ProgID="Equation.3" ShapeID="_x0000_i1027" DrawAspect="Content" ObjectID="_1439153844" r:id="rId14"/>
        </w:object>
      </w:r>
      <w:r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ab/>
      </w:r>
      <w:r w:rsidRPr="00DA2443">
        <w:rPr>
          <w:rFonts w:ascii="Cambria" w:hAnsi="Cambria" w:cs="Cambria"/>
          <w:b/>
          <w:bCs/>
          <w:noProof/>
          <w:color w:val="3366FF"/>
          <w:kern w:val="28"/>
          <w:sz w:val="32"/>
          <w:szCs w:val="32"/>
          <w:lang w:eastAsia="pl-PL"/>
        </w:rPr>
        <w:t>t</w:t>
      </w:r>
    </w:p>
    <w:p w:rsidR="00B647D9" w:rsidRPr="00662A1C" w:rsidRDefault="00B647D9" w:rsidP="0054345F">
      <w:pPr>
        <w:numPr>
          <w:ilvl w:val="1"/>
          <w:numId w:val="8"/>
        </w:numPr>
        <w:tabs>
          <w:tab w:val="left" w:pos="1701"/>
          <w:tab w:val="left" w:pos="4290"/>
        </w:tabs>
        <w:spacing w:line="360" w:lineRule="auto"/>
        <w:ind w:left="1701" w:hanging="621"/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  <w:r w:rsidRPr="000D3EEB">
        <w:rPr>
          <w:rFonts w:ascii="Times New Roman" w:hAnsi="Times New Roman" w:cs="Times New Roman"/>
          <w:position w:val="-10"/>
          <w:sz w:val="24"/>
          <w:szCs w:val="24"/>
        </w:rPr>
        <w:object w:dxaOrig="1180" w:dyaOrig="360">
          <v:shape id="_x0000_i1028" type="#_x0000_t75" style="width:85.5pt;height:24.75pt" o:ole="">
            <v:imagedata r:id="rId15" o:title=""/>
          </v:shape>
          <o:OLEObject Type="Embed" ProgID="Equation.3" ShapeID="_x0000_i1028" DrawAspect="Content" ObjectID="_1439153845" r:id="rId16"/>
        </w:object>
      </w:r>
      <w:r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ab/>
      </w:r>
      <w:r w:rsidRPr="00DA2443">
        <w:rPr>
          <w:rFonts w:ascii="Cambria" w:hAnsi="Cambria" w:cs="Cambria"/>
          <w:b/>
          <w:bCs/>
          <w:noProof/>
          <w:color w:val="3366FF"/>
          <w:kern w:val="28"/>
          <w:sz w:val="32"/>
          <w:szCs w:val="32"/>
          <w:lang w:eastAsia="pl-PL"/>
        </w:rPr>
        <w:t>u</w:t>
      </w:r>
    </w:p>
    <w:p w:rsidR="00B647D9" w:rsidRPr="00662A1C" w:rsidRDefault="00B647D9" w:rsidP="0054345F">
      <w:pPr>
        <w:numPr>
          <w:ilvl w:val="1"/>
          <w:numId w:val="8"/>
        </w:numPr>
        <w:tabs>
          <w:tab w:val="left" w:pos="1701"/>
          <w:tab w:val="left" w:pos="4290"/>
        </w:tabs>
        <w:spacing w:line="360" w:lineRule="auto"/>
        <w:ind w:left="1701" w:hanging="621"/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  <w:r w:rsidRPr="00662A1C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 xml:space="preserve"> </w:t>
      </w:r>
      <w:r w:rsidRPr="000D3EEB">
        <w:rPr>
          <w:rFonts w:ascii="Times New Roman" w:hAnsi="Times New Roman" w:cs="Times New Roman"/>
          <w:position w:val="-6"/>
          <w:sz w:val="24"/>
          <w:szCs w:val="24"/>
        </w:rPr>
        <w:object w:dxaOrig="740" w:dyaOrig="279">
          <v:shape id="_x0000_i1029" type="#_x0000_t75" style="width:66.75pt;height:23.25pt" o:ole="">
            <v:imagedata r:id="rId17" o:title=""/>
          </v:shape>
          <o:OLEObject Type="Embed" ProgID="Equation.3" ShapeID="_x0000_i1029" DrawAspect="Content" ObjectID="_1439153846" r:id="rId18"/>
        </w:object>
      </w:r>
      <w:r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ab/>
      </w:r>
      <w:r w:rsidRPr="00DA2443">
        <w:rPr>
          <w:rFonts w:ascii="Cambria" w:hAnsi="Cambria" w:cs="Cambria"/>
          <w:b/>
          <w:bCs/>
          <w:noProof/>
          <w:color w:val="3366FF"/>
          <w:kern w:val="28"/>
          <w:sz w:val="32"/>
          <w:szCs w:val="32"/>
          <w:lang w:eastAsia="pl-PL"/>
        </w:rPr>
        <w:t>r</w:t>
      </w:r>
      <w:bookmarkStart w:id="0" w:name="_GoBack"/>
      <w:bookmarkEnd w:id="0"/>
    </w:p>
    <w:p w:rsidR="00B647D9" w:rsidRPr="00662A1C" w:rsidRDefault="00B647D9" w:rsidP="0054345F">
      <w:pPr>
        <w:numPr>
          <w:ilvl w:val="1"/>
          <w:numId w:val="8"/>
        </w:numPr>
        <w:tabs>
          <w:tab w:val="left" w:pos="1701"/>
        </w:tabs>
        <w:spacing w:line="360" w:lineRule="auto"/>
        <w:ind w:left="1701" w:hanging="621"/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  <w:r w:rsidRPr="00662A1C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 xml:space="preserve"> </w:t>
      </w:r>
      <w:r w:rsidRPr="000D3EEB">
        <w:rPr>
          <w:rFonts w:ascii="Times New Roman" w:hAnsi="Times New Roman" w:cs="Times New Roman"/>
          <w:position w:val="-10"/>
          <w:sz w:val="24"/>
          <w:szCs w:val="24"/>
        </w:rPr>
        <w:object w:dxaOrig="1660" w:dyaOrig="320">
          <v:shape id="_x0000_i1030" type="#_x0000_t75" style="width:116.25pt;height:21pt" o:ole="">
            <v:imagedata r:id="rId19" o:title=""/>
          </v:shape>
          <o:OLEObject Type="Embed" ProgID="Equation.3" ShapeID="_x0000_i1030" DrawAspect="Content" ObjectID="_1439153847" r:id="rId20"/>
        </w:object>
      </w:r>
      <w:r>
        <w:rPr>
          <w:rFonts w:ascii="Times New Roman" w:hAnsi="Times New Roman" w:cs="Times New Roman"/>
          <w:position w:val="-10"/>
          <w:sz w:val="24"/>
          <w:szCs w:val="24"/>
        </w:rPr>
        <w:tab/>
      </w:r>
      <w:r w:rsidRPr="00DA2443">
        <w:rPr>
          <w:rFonts w:ascii="Cambria" w:hAnsi="Cambria" w:cs="Cambria"/>
          <w:b/>
          <w:bCs/>
          <w:noProof/>
          <w:color w:val="3366FF"/>
          <w:kern w:val="28"/>
          <w:sz w:val="32"/>
          <w:szCs w:val="32"/>
          <w:lang w:eastAsia="pl-PL"/>
        </w:rPr>
        <w:t>β</w:t>
      </w:r>
    </w:p>
    <w:p w:rsidR="00B647D9" w:rsidRPr="00FA6266" w:rsidRDefault="00B647D9" w:rsidP="0054345F">
      <w:pPr>
        <w:numPr>
          <w:ilvl w:val="1"/>
          <w:numId w:val="8"/>
        </w:numPr>
        <w:tabs>
          <w:tab w:val="left" w:pos="1701"/>
          <w:tab w:val="left" w:pos="4290"/>
        </w:tabs>
        <w:spacing w:line="360" w:lineRule="auto"/>
        <w:ind w:left="1701" w:hanging="621"/>
        <w:rPr>
          <w:noProof/>
          <w:kern w:val="28"/>
          <w:lang w:eastAsia="pl-PL"/>
        </w:rPr>
      </w:pPr>
      <w:r w:rsidRPr="000D3EEB">
        <w:rPr>
          <w:rFonts w:ascii="Times New Roman" w:hAnsi="Times New Roman" w:cs="Times New Roman"/>
          <w:position w:val="-6"/>
          <w:sz w:val="24"/>
          <w:szCs w:val="24"/>
        </w:rPr>
        <w:object w:dxaOrig="840" w:dyaOrig="279">
          <v:shape id="_x0000_i1031" type="#_x0000_t75" style="width:81.75pt;height:24.75pt" o:ole="">
            <v:imagedata r:id="rId21" o:title=""/>
          </v:shape>
          <o:OLEObject Type="Embed" ProgID="Equation.3" ShapeID="_x0000_i1031" DrawAspect="Content" ObjectID="_1439153848" r:id="rId22"/>
        </w:object>
      </w:r>
      <w:r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ab/>
      </w:r>
      <w:r w:rsidRPr="00DA2443">
        <w:rPr>
          <w:rFonts w:ascii="Cambria" w:hAnsi="Cambria" w:cs="Cambria"/>
          <w:b/>
          <w:bCs/>
          <w:noProof/>
          <w:color w:val="3366FF"/>
          <w:kern w:val="28"/>
          <w:sz w:val="32"/>
          <w:szCs w:val="32"/>
          <w:lang w:eastAsia="pl-PL"/>
        </w:rPr>
        <w:t>b</w:t>
      </w:r>
    </w:p>
    <w:sectPr w:rsidR="00B647D9" w:rsidRPr="00FA6266" w:rsidSect="001400E4">
      <w:headerReference w:type="default" r:id="rId23"/>
      <w:pgSz w:w="11907" w:h="16839" w:code="9"/>
      <w:pgMar w:top="993" w:right="1134" w:bottom="851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345F" w:rsidRDefault="0054345F">
      <w:pPr>
        <w:spacing w:after="0" w:line="240" w:lineRule="auto"/>
      </w:pPr>
      <w:r>
        <w:separator/>
      </w:r>
    </w:p>
  </w:endnote>
  <w:endnote w:type="continuationSeparator" w:id="0">
    <w:p w:rsidR="0054345F" w:rsidRDefault="005434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345F" w:rsidRDefault="0054345F">
      <w:pPr>
        <w:spacing w:after="0" w:line="240" w:lineRule="auto"/>
      </w:pPr>
      <w:r>
        <w:separator/>
      </w:r>
    </w:p>
  </w:footnote>
  <w:footnote w:type="continuationSeparator" w:id="0">
    <w:p w:rsidR="0054345F" w:rsidRDefault="005434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7D9" w:rsidRDefault="0054345F">
    <w:pPr>
      <w:pStyle w:val="Nagwek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95" o:spid="_x0000_s2049" type="#_x0000_t202" style="position:absolute;margin-left:548.45pt;margin-top:103.65pt;width:32.25pt;height:594pt;z-index:2;visibility:visible;mso-position-horizontal-relative:page;mso-position-vertical-relative:page" filled="f" fillcolor="#666" stroked="f" strokeweight=".5pt">
          <v:path arrowok="t"/>
          <v:textbox style="layout-flow:vertical;mso-layout-flow-alt:bottom-to-top">
            <w:txbxContent>
              <w:p w:rsidR="00B647D9" w:rsidRPr="002C4363" w:rsidRDefault="00B647D9">
                <w:pPr>
                  <w:jc w:val="center"/>
                  <w:rPr>
                    <w:color w:val="FFFFFF"/>
                  </w:rPr>
                </w:pPr>
                <w:r w:rsidRPr="00662A1C">
                  <w:rPr>
                    <w:rFonts w:ascii="Times New Roman" w:hAnsi="Times New Roman" w:cs="Times New Roman"/>
                    <w:color w:val="FFFFFF"/>
                    <w:sz w:val="24"/>
                    <w:szCs w:val="24"/>
                  </w:rPr>
                  <w:t>Przekształcanie wzorów</w:t>
                </w:r>
                <w:r w:rsidRPr="00FA0416">
                  <w:rPr>
                    <w:rFonts w:ascii="Times New Roman" w:hAnsi="Times New Roman" w:cs="Times New Roman"/>
                    <w:color w:val="FFFFFF"/>
                    <w:sz w:val="24"/>
                    <w:szCs w:val="24"/>
                  </w:rPr>
                  <w:t>.</w:t>
                </w:r>
                <w:r w:rsidRPr="00FA0416">
                  <w:rPr>
                    <w:color w:val="FFFFFF"/>
                  </w:rPr>
                  <w:t xml:space="preserve"> </w:t>
                </w:r>
                <w:r>
                  <w:rPr>
                    <w:color w:val="FFFFFF"/>
                  </w:rPr>
                  <w:t xml:space="preserve"> </w:t>
                </w:r>
                <w:r w:rsidRPr="005E12F5">
                  <w:rPr>
                    <w:rFonts w:ascii="Times New Roman" w:hAnsi="Times New Roman" w:cs="Times New Roman"/>
                    <w:sz w:val="24"/>
                    <w:szCs w:val="24"/>
                  </w:rPr>
                  <w:t>III etap edukacyjny</w:t>
                </w:r>
              </w:p>
              <w:p w:rsidR="00B647D9" w:rsidRPr="002C4363" w:rsidRDefault="00B647D9">
                <w:pPr>
                  <w:jc w:val="center"/>
                  <w:rPr>
                    <w:color w:val="FFFFFF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rect id="Prostokąt 4" o:spid="_x0000_s2050" style="position:absolute;margin-left:541.75pt;margin-top:0;width:53.6pt;height:841.95pt;z-index:-2;visibility:visible;mso-position-horizontal-relative:page;mso-position-vertical-relative:page;v-text-anchor:middle" fillcolor="#413253" strokecolor="#795d9b">
          <v:fill color2="#775c99" rotate="t" angle="180" colors="0 #5d417e;52429f #7b58a6;1 #7b57a8" focus="100%" type="gradient">
            <o:fill v:ext="view" type="gradientUnscaled"/>
          </v:fill>
          <v:shadow on="t" color="black" opacity="22937f" origin=",.5" offset="0,.63889mm"/>
          <v:path arrowok="t"/>
          <v:textbox>
            <w:txbxContent>
              <w:p w:rsidR="00B647D9" w:rsidRDefault="00B647D9"/>
            </w:txbxContent>
          </v:textbox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cs="Monotype Corsiva" w:hint="default"/>
        <w:color w:val="auto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cs="Symbol" w:hint="default"/>
        <w:color w:val="auto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cs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cs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cs="Symbol" w:hint="default"/>
        <w:color w:val="FF388C"/>
      </w:rPr>
    </w:lvl>
  </w:abstractNum>
  <w:abstractNum w:abstractNumId="5">
    <w:nsid w:val="11592D0B"/>
    <w:multiLevelType w:val="hybridMultilevel"/>
    <w:tmpl w:val="542690D4"/>
    <w:lvl w:ilvl="0" w:tplc="7BC0DA8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7030A0"/>
        <w:sz w:val="3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FD2411"/>
    <w:multiLevelType w:val="hybridMultilevel"/>
    <w:tmpl w:val="A9B06214"/>
    <w:lvl w:ilvl="0" w:tplc="7BC0DA8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7030A0"/>
        <w:sz w:val="32"/>
      </w:rPr>
    </w:lvl>
    <w:lvl w:ilvl="1" w:tplc="BBDC690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E36C0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B25FBE"/>
    <w:multiLevelType w:val="hybridMultilevel"/>
    <w:tmpl w:val="A718BD60"/>
    <w:lvl w:ilvl="0" w:tplc="7BC0DA8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7030A0"/>
        <w:sz w:val="32"/>
      </w:rPr>
    </w:lvl>
    <w:lvl w:ilvl="1" w:tplc="BBDC690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E36C0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6"/>
  </w:num>
  <w:num w:numId="8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oNotTrackMoves/>
  <w:defaultTabStop w:val="709"/>
  <w:hyphenationZone w:val="4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3515"/>
    <w:rsid w:val="00002161"/>
    <w:rsid w:val="00006703"/>
    <w:rsid w:val="00014630"/>
    <w:rsid w:val="00014BE1"/>
    <w:rsid w:val="000242FB"/>
    <w:rsid w:val="00024628"/>
    <w:rsid w:val="000261E6"/>
    <w:rsid w:val="00026B64"/>
    <w:rsid w:val="00033585"/>
    <w:rsid w:val="000335B4"/>
    <w:rsid w:val="00034A5D"/>
    <w:rsid w:val="00057357"/>
    <w:rsid w:val="0006064E"/>
    <w:rsid w:val="00060DF6"/>
    <w:rsid w:val="00061311"/>
    <w:rsid w:val="00065FE4"/>
    <w:rsid w:val="0006755C"/>
    <w:rsid w:val="00071C70"/>
    <w:rsid w:val="00076A0C"/>
    <w:rsid w:val="000971A1"/>
    <w:rsid w:val="000A0867"/>
    <w:rsid w:val="000A2600"/>
    <w:rsid w:val="000B0AC9"/>
    <w:rsid w:val="000C3545"/>
    <w:rsid w:val="000D10B5"/>
    <w:rsid w:val="000D1D6A"/>
    <w:rsid w:val="000D3EEB"/>
    <w:rsid w:val="000D40A9"/>
    <w:rsid w:val="000E4DE2"/>
    <w:rsid w:val="000E7550"/>
    <w:rsid w:val="001051BC"/>
    <w:rsid w:val="001160C8"/>
    <w:rsid w:val="00135A05"/>
    <w:rsid w:val="001400E4"/>
    <w:rsid w:val="00151D1C"/>
    <w:rsid w:val="00155D95"/>
    <w:rsid w:val="00162F6D"/>
    <w:rsid w:val="001749F4"/>
    <w:rsid w:val="00185C0E"/>
    <w:rsid w:val="00190708"/>
    <w:rsid w:val="001914FB"/>
    <w:rsid w:val="00193CE8"/>
    <w:rsid w:val="001A18F1"/>
    <w:rsid w:val="001A2247"/>
    <w:rsid w:val="001B3C03"/>
    <w:rsid w:val="001D01B6"/>
    <w:rsid w:val="001F0A36"/>
    <w:rsid w:val="001F5700"/>
    <w:rsid w:val="00200894"/>
    <w:rsid w:val="002011E6"/>
    <w:rsid w:val="002152B5"/>
    <w:rsid w:val="00216359"/>
    <w:rsid w:val="00224D5B"/>
    <w:rsid w:val="00231F5F"/>
    <w:rsid w:val="00237873"/>
    <w:rsid w:val="002411EC"/>
    <w:rsid w:val="00241DB3"/>
    <w:rsid w:val="00254E25"/>
    <w:rsid w:val="00267346"/>
    <w:rsid w:val="00272A30"/>
    <w:rsid w:val="00282A47"/>
    <w:rsid w:val="002843F1"/>
    <w:rsid w:val="002957F1"/>
    <w:rsid w:val="002B424A"/>
    <w:rsid w:val="002B65A3"/>
    <w:rsid w:val="002C2BC9"/>
    <w:rsid w:val="002C4363"/>
    <w:rsid w:val="002E2A82"/>
    <w:rsid w:val="002E7CAF"/>
    <w:rsid w:val="002F4745"/>
    <w:rsid w:val="003012F8"/>
    <w:rsid w:val="00313C00"/>
    <w:rsid w:val="00313C77"/>
    <w:rsid w:val="003164B5"/>
    <w:rsid w:val="00322D94"/>
    <w:rsid w:val="003245E6"/>
    <w:rsid w:val="00335D2A"/>
    <w:rsid w:val="003367CA"/>
    <w:rsid w:val="0034678F"/>
    <w:rsid w:val="00353F0A"/>
    <w:rsid w:val="00363955"/>
    <w:rsid w:val="0036692F"/>
    <w:rsid w:val="00366C37"/>
    <w:rsid w:val="0036777D"/>
    <w:rsid w:val="00367BDF"/>
    <w:rsid w:val="00373584"/>
    <w:rsid w:val="003810ED"/>
    <w:rsid w:val="00382C0E"/>
    <w:rsid w:val="00384396"/>
    <w:rsid w:val="0038484B"/>
    <w:rsid w:val="0038487C"/>
    <w:rsid w:val="00384986"/>
    <w:rsid w:val="0038515A"/>
    <w:rsid w:val="0038668F"/>
    <w:rsid w:val="00386D66"/>
    <w:rsid w:val="00391A6E"/>
    <w:rsid w:val="003B20EB"/>
    <w:rsid w:val="003B51C4"/>
    <w:rsid w:val="003C2150"/>
    <w:rsid w:val="003C50D3"/>
    <w:rsid w:val="003E79E5"/>
    <w:rsid w:val="003F6AB7"/>
    <w:rsid w:val="0043523E"/>
    <w:rsid w:val="00440514"/>
    <w:rsid w:val="00444C95"/>
    <w:rsid w:val="00445235"/>
    <w:rsid w:val="00456B46"/>
    <w:rsid w:val="00466B7D"/>
    <w:rsid w:val="00483427"/>
    <w:rsid w:val="0048674D"/>
    <w:rsid w:val="00487F14"/>
    <w:rsid w:val="00494865"/>
    <w:rsid w:val="00495CF1"/>
    <w:rsid w:val="004C5379"/>
    <w:rsid w:val="004D3BBC"/>
    <w:rsid w:val="004E612C"/>
    <w:rsid w:val="004F659D"/>
    <w:rsid w:val="00524E3C"/>
    <w:rsid w:val="00525657"/>
    <w:rsid w:val="00526002"/>
    <w:rsid w:val="00533D49"/>
    <w:rsid w:val="00541E77"/>
    <w:rsid w:val="0054345F"/>
    <w:rsid w:val="00567D35"/>
    <w:rsid w:val="00573FD3"/>
    <w:rsid w:val="00575005"/>
    <w:rsid w:val="00576739"/>
    <w:rsid w:val="0058526E"/>
    <w:rsid w:val="0059065E"/>
    <w:rsid w:val="005965CF"/>
    <w:rsid w:val="00597AC4"/>
    <w:rsid w:val="005A522C"/>
    <w:rsid w:val="005B3020"/>
    <w:rsid w:val="005B3E89"/>
    <w:rsid w:val="005C0538"/>
    <w:rsid w:val="005C1B24"/>
    <w:rsid w:val="005D14DC"/>
    <w:rsid w:val="005D1E81"/>
    <w:rsid w:val="005E12F5"/>
    <w:rsid w:val="005E1805"/>
    <w:rsid w:val="005E31C7"/>
    <w:rsid w:val="005E5D03"/>
    <w:rsid w:val="00602A02"/>
    <w:rsid w:val="006055F4"/>
    <w:rsid w:val="00621A99"/>
    <w:rsid w:val="00621D47"/>
    <w:rsid w:val="00635B8C"/>
    <w:rsid w:val="006364AD"/>
    <w:rsid w:val="006369DA"/>
    <w:rsid w:val="00637734"/>
    <w:rsid w:val="00652825"/>
    <w:rsid w:val="006541E7"/>
    <w:rsid w:val="00656333"/>
    <w:rsid w:val="00662A1C"/>
    <w:rsid w:val="0066326B"/>
    <w:rsid w:val="006646CA"/>
    <w:rsid w:val="00670B64"/>
    <w:rsid w:val="00674085"/>
    <w:rsid w:val="006854F3"/>
    <w:rsid w:val="006C3566"/>
    <w:rsid w:val="006D3270"/>
    <w:rsid w:val="006E5BA4"/>
    <w:rsid w:val="006E6451"/>
    <w:rsid w:val="006F0410"/>
    <w:rsid w:val="006F45E2"/>
    <w:rsid w:val="006F542C"/>
    <w:rsid w:val="006F7F39"/>
    <w:rsid w:val="0070112E"/>
    <w:rsid w:val="007019AE"/>
    <w:rsid w:val="00710464"/>
    <w:rsid w:val="00710F39"/>
    <w:rsid w:val="007137D8"/>
    <w:rsid w:val="0072290E"/>
    <w:rsid w:val="00723E7A"/>
    <w:rsid w:val="007404D3"/>
    <w:rsid w:val="007406D8"/>
    <w:rsid w:val="00744622"/>
    <w:rsid w:val="007646BC"/>
    <w:rsid w:val="00784236"/>
    <w:rsid w:val="00786B2F"/>
    <w:rsid w:val="00793A5B"/>
    <w:rsid w:val="007A1EF6"/>
    <w:rsid w:val="007A3C57"/>
    <w:rsid w:val="007A5143"/>
    <w:rsid w:val="007B1667"/>
    <w:rsid w:val="007B4978"/>
    <w:rsid w:val="007D0166"/>
    <w:rsid w:val="007E71C0"/>
    <w:rsid w:val="007F6E27"/>
    <w:rsid w:val="007F7E19"/>
    <w:rsid w:val="00807254"/>
    <w:rsid w:val="00811777"/>
    <w:rsid w:val="00815B14"/>
    <w:rsid w:val="00822FD0"/>
    <w:rsid w:val="00843353"/>
    <w:rsid w:val="00850ED2"/>
    <w:rsid w:val="00863F70"/>
    <w:rsid w:val="008647E8"/>
    <w:rsid w:val="0086594A"/>
    <w:rsid w:val="0087262D"/>
    <w:rsid w:val="00874829"/>
    <w:rsid w:val="00875826"/>
    <w:rsid w:val="0088414B"/>
    <w:rsid w:val="00886633"/>
    <w:rsid w:val="008A173B"/>
    <w:rsid w:val="008A2553"/>
    <w:rsid w:val="008A7D0B"/>
    <w:rsid w:val="008C3BDB"/>
    <w:rsid w:val="008D3515"/>
    <w:rsid w:val="008E0E29"/>
    <w:rsid w:val="008E3144"/>
    <w:rsid w:val="008F2AF5"/>
    <w:rsid w:val="008F7EA5"/>
    <w:rsid w:val="0090720A"/>
    <w:rsid w:val="00911D3A"/>
    <w:rsid w:val="00923D27"/>
    <w:rsid w:val="0092452D"/>
    <w:rsid w:val="009306AC"/>
    <w:rsid w:val="00937563"/>
    <w:rsid w:val="00942478"/>
    <w:rsid w:val="009554A9"/>
    <w:rsid w:val="0095731E"/>
    <w:rsid w:val="00961005"/>
    <w:rsid w:val="00965137"/>
    <w:rsid w:val="00986499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4734"/>
    <w:rsid w:val="009F4816"/>
    <w:rsid w:val="009F608D"/>
    <w:rsid w:val="009F6862"/>
    <w:rsid w:val="009F6C8B"/>
    <w:rsid w:val="009F7BAA"/>
    <w:rsid w:val="00A0761B"/>
    <w:rsid w:val="00A10120"/>
    <w:rsid w:val="00A105F4"/>
    <w:rsid w:val="00A34B26"/>
    <w:rsid w:val="00A427B3"/>
    <w:rsid w:val="00A43652"/>
    <w:rsid w:val="00A45772"/>
    <w:rsid w:val="00A65BF4"/>
    <w:rsid w:val="00A70E60"/>
    <w:rsid w:val="00A8324F"/>
    <w:rsid w:val="00A851AE"/>
    <w:rsid w:val="00A94B7C"/>
    <w:rsid w:val="00AB20C3"/>
    <w:rsid w:val="00AB5BDA"/>
    <w:rsid w:val="00AB728F"/>
    <w:rsid w:val="00AB791E"/>
    <w:rsid w:val="00AC5703"/>
    <w:rsid w:val="00AC5C81"/>
    <w:rsid w:val="00AD0E2A"/>
    <w:rsid w:val="00AD213D"/>
    <w:rsid w:val="00AF7E19"/>
    <w:rsid w:val="00B20264"/>
    <w:rsid w:val="00B20E1A"/>
    <w:rsid w:val="00B2641F"/>
    <w:rsid w:val="00B2712A"/>
    <w:rsid w:val="00B27A6C"/>
    <w:rsid w:val="00B528D2"/>
    <w:rsid w:val="00B55938"/>
    <w:rsid w:val="00B647D9"/>
    <w:rsid w:val="00B67C58"/>
    <w:rsid w:val="00B71DFC"/>
    <w:rsid w:val="00B725F1"/>
    <w:rsid w:val="00B76FB4"/>
    <w:rsid w:val="00B77A38"/>
    <w:rsid w:val="00B80411"/>
    <w:rsid w:val="00B96B00"/>
    <w:rsid w:val="00BB740B"/>
    <w:rsid w:val="00BC3506"/>
    <w:rsid w:val="00BD3AFD"/>
    <w:rsid w:val="00BD704E"/>
    <w:rsid w:val="00BE37E4"/>
    <w:rsid w:val="00BE75CE"/>
    <w:rsid w:val="00C123B1"/>
    <w:rsid w:val="00C25310"/>
    <w:rsid w:val="00C34D7F"/>
    <w:rsid w:val="00C4260D"/>
    <w:rsid w:val="00C56F1F"/>
    <w:rsid w:val="00C73231"/>
    <w:rsid w:val="00C73DB8"/>
    <w:rsid w:val="00C75285"/>
    <w:rsid w:val="00C86A10"/>
    <w:rsid w:val="00CA60E8"/>
    <w:rsid w:val="00CB5855"/>
    <w:rsid w:val="00CB6A6A"/>
    <w:rsid w:val="00CC4027"/>
    <w:rsid w:val="00CC7C6F"/>
    <w:rsid w:val="00CD4929"/>
    <w:rsid w:val="00CD6123"/>
    <w:rsid w:val="00CE577E"/>
    <w:rsid w:val="00D00048"/>
    <w:rsid w:val="00D055A4"/>
    <w:rsid w:val="00D21E13"/>
    <w:rsid w:val="00D237C0"/>
    <w:rsid w:val="00D24FA6"/>
    <w:rsid w:val="00D31626"/>
    <w:rsid w:val="00D32477"/>
    <w:rsid w:val="00D3383F"/>
    <w:rsid w:val="00D36EC9"/>
    <w:rsid w:val="00D464CB"/>
    <w:rsid w:val="00D469F5"/>
    <w:rsid w:val="00D476AE"/>
    <w:rsid w:val="00D61106"/>
    <w:rsid w:val="00D623FB"/>
    <w:rsid w:val="00D62D67"/>
    <w:rsid w:val="00D6553D"/>
    <w:rsid w:val="00D75403"/>
    <w:rsid w:val="00D7577B"/>
    <w:rsid w:val="00D90B1D"/>
    <w:rsid w:val="00DA1DCA"/>
    <w:rsid w:val="00DA2443"/>
    <w:rsid w:val="00DB718D"/>
    <w:rsid w:val="00DC28F1"/>
    <w:rsid w:val="00DE4947"/>
    <w:rsid w:val="00DF0D08"/>
    <w:rsid w:val="00E04B0E"/>
    <w:rsid w:val="00E108FB"/>
    <w:rsid w:val="00E13D1C"/>
    <w:rsid w:val="00E13F30"/>
    <w:rsid w:val="00E17053"/>
    <w:rsid w:val="00E272AE"/>
    <w:rsid w:val="00E325C2"/>
    <w:rsid w:val="00E32EC0"/>
    <w:rsid w:val="00E337F2"/>
    <w:rsid w:val="00E456ED"/>
    <w:rsid w:val="00E4620A"/>
    <w:rsid w:val="00E46BF4"/>
    <w:rsid w:val="00E504F5"/>
    <w:rsid w:val="00E6075E"/>
    <w:rsid w:val="00E81087"/>
    <w:rsid w:val="00EC015C"/>
    <w:rsid w:val="00EC4C37"/>
    <w:rsid w:val="00EC6BF1"/>
    <w:rsid w:val="00ED65FA"/>
    <w:rsid w:val="00EE2065"/>
    <w:rsid w:val="00EE2B0C"/>
    <w:rsid w:val="00EF2CB1"/>
    <w:rsid w:val="00EF6334"/>
    <w:rsid w:val="00F13A03"/>
    <w:rsid w:val="00F42F1F"/>
    <w:rsid w:val="00F45D0A"/>
    <w:rsid w:val="00F53D26"/>
    <w:rsid w:val="00F541B2"/>
    <w:rsid w:val="00F6262A"/>
    <w:rsid w:val="00F62F5F"/>
    <w:rsid w:val="00F65C84"/>
    <w:rsid w:val="00F82F2A"/>
    <w:rsid w:val="00F93220"/>
    <w:rsid w:val="00FA0416"/>
    <w:rsid w:val="00FA3D50"/>
    <w:rsid w:val="00FA6266"/>
    <w:rsid w:val="00FC3E79"/>
    <w:rsid w:val="00FC485E"/>
    <w:rsid w:val="00FE038A"/>
    <w:rsid w:val="00FE0AA4"/>
    <w:rsid w:val="00FE23C4"/>
    <w:rsid w:val="00FF1EEC"/>
    <w:rsid w:val="00FF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/>
    <w:lsdException w:name="Colorful Grid Accent 5" w:semiHidden="0" w:uiPriority="73"/>
    <w:lsdException w:name="Light Shading Accent 6" w:semiHidden="0" w:uiPriority="60"/>
    <w:lsdException w:name="Light List Accent 6" w:semiHidden="0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E79E5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E79E5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E79E5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E79E5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E79E5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E79E5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E79E5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E79E5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E79E5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3E79E5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rsid w:val="003E79E5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rsid w:val="003E79E5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link w:val="Nagwek4"/>
    <w:uiPriority w:val="99"/>
    <w:semiHidden/>
    <w:rsid w:val="003E79E5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9"/>
    <w:semiHidden/>
    <w:rsid w:val="003E79E5"/>
    <w:rPr>
      <w:rFonts w:ascii="Cambria" w:hAnsi="Cambria" w:cs="Cambria"/>
      <w:color w:val="000000"/>
    </w:rPr>
  </w:style>
  <w:style w:type="character" w:customStyle="1" w:styleId="Nagwek6Znak">
    <w:name w:val="Nagłówek 6 Znak"/>
    <w:link w:val="Nagwek6"/>
    <w:uiPriority w:val="99"/>
    <w:semiHidden/>
    <w:rsid w:val="003E79E5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link w:val="Nagwek7"/>
    <w:uiPriority w:val="99"/>
    <w:semiHidden/>
    <w:rsid w:val="003E79E5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link w:val="Nagwek8"/>
    <w:uiPriority w:val="99"/>
    <w:semiHidden/>
    <w:rsid w:val="003E79E5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9"/>
    <w:semiHidden/>
    <w:rsid w:val="003E79E5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uiPriority w:val="99"/>
    <w:qFormat/>
    <w:rsid w:val="003E79E5"/>
    <w:rPr>
      <w:b/>
      <w:bCs/>
    </w:rPr>
  </w:style>
  <w:style w:type="character" w:styleId="Uwydatnienie">
    <w:name w:val="Emphasis"/>
    <w:uiPriority w:val="99"/>
    <w:qFormat/>
    <w:rsid w:val="003E79E5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3E79E5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3E79E5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3E79E5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3E79E5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3E79E5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3E79E5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link w:val="Cytat"/>
    <w:uiPriority w:val="99"/>
    <w:rsid w:val="003E79E5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3E79E5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link w:val="Cytatintensywny"/>
    <w:uiPriority w:val="99"/>
    <w:rsid w:val="003E79E5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3E79E5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3E79E5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rsid w:val="003E79E5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E79E5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rsid w:val="003E79E5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3E79E5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3E79E5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3E79E5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3E79E5"/>
    <w:rPr>
      <w:rFonts w:cs="Calibri"/>
    </w:rPr>
  </w:style>
  <w:style w:type="paragraph" w:styleId="Tekstblokowy">
    <w:name w:val="Block Text"/>
    <w:aliases w:val="Cytat blokowy"/>
    <w:basedOn w:val="Normalny"/>
    <w:uiPriority w:val="99"/>
    <w:rsid w:val="003E79E5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3E79E5"/>
    <w:pPr>
      <w:numPr>
        <w:numId w:val="1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3E79E5"/>
    <w:pPr>
      <w:numPr>
        <w:numId w:val="2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3E79E5"/>
    <w:pPr>
      <w:numPr>
        <w:numId w:val="3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3E79E5"/>
    <w:pPr>
      <w:numPr>
        <w:numId w:val="4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3E79E5"/>
    <w:pPr>
      <w:numPr>
        <w:numId w:val="5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uiPriority w:val="99"/>
    <w:semiHidden/>
    <w:rsid w:val="003E79E5"/>
    <w:rPr>
      <w:color w:val="000000"/>
      <w:u w:val="single"/>
    </w:rPr>
  </w:style>
  <w:style w:type="character" w:styleId="Tytuksiki">
    <w:name w:val="Book Title"/>
    <w:uiPriority w:val="99"/>
    <w:qFormat/>
    <w:rsid w:val="003E79E5"/>
    <w:rPr>
      <w:b/>
      <w:bCs/>
      <w:smallCaps/>
      <w:spacing w:val="10"/>
    </w:rPr>
  </w:style>
  <w:style w:type="character" w:styleId="Wyrnienieintensywne">
    <w:name w:val="Intense Emphasis"/>
    <w:uiPriority w:val="99"/>
    <w:qFormat/>
    <w:rsid w:val="003E79E5"/>
    <w:rPr>
      <w:b/>
      <w:bCs/>
      <w:i/>
      <w:iCs/>
      <w:color w:val="000000"/>
    </w:rPr>
  </w:style>
  <w:style w:type="character" w:styleId="Odwoanieintensywne">
    <w:name w:val="Intense Reference"/>
    <w:uiPriority w:val="99"/>
    <w:qFormat/>
    <w:rsid w:val="003E79E5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99"/>
    <w:qFormat/>
    <w:rsid w:val="003E79E5"/>
    <w:rPr>
      <w:i/>
      <w:iCs/>
      <w:color w:val="000000"/>
    </w:rPr>
  </w:style>
  <w:style w:type="character" w:styleId="Odwoaniedelikatne">
    <w:name w:val="Subtle Reference"/>
    <w:uiPriority w:val="99"/>
    <w:qFormat/>
    <w:rsid w:val="003E79E5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3E79E5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link w:val="Zwrotpoegnalny"/>
    <w:uiPriority w:val="99"/>
    <w:rsid w:val="003E79E5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3E79E5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3E79E5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link w:val="Zwrotgrzecznociowy"/>
    <w:uiPriority w:val="99"/>
    <w:rsid w:val="003E79E5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3E79E5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3E79E5"/>
    <w:pPr>
      <w:numPr>
        <w:ilvl w:val="1"/>
      </w:numPr>
      <w:spacing w:line="264" w:lineRule="auto"/>
    </w:pPr>
    <w:rPr>
      <w:rFonts w:eastAsia="Times New Roman"/>
      <w:color w:val="000000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99"/>
    <w:rsid w:val="003E79E5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3E79E5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link w:val="Data"/>
    <w:uiPriority w:val="99"/>
    <w:semiHidden/>
    <w:rsid w:val="003E79E5"/>
    <w:rPr>
      <w:color w:val="000000"/>
      <w:sz w:val="20"/>
      <w:szCs w:val="20"/>
    </w:rPr>
  </w:style>
  <w:style w:type="character" w:styleId="Tekstzastpczy">
    <w:name w:val="Placeholder Text"/>
    <w:uiPriority w:val="99"/>
    <w:rsid w:val="003E79E5"/>
    <w:rPr>
      <w:color w:val="808080"/>
    </w:rPr>
  </w:style>
  <w:style w:type="paragraph" w:styleId="Podpis">
    <w:name w:val="Signature"/>
    <w:basedOn w:val="Normalny"/>
    <w:link w:val="PodpisZnak"/>
    <w:uiPriority w:val="99"/>
    <w:rsid w:val="003E79E5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link w:val="Podpis"/>
    <w:uiPriority w:val="99"/>
    <w:rsid w:val="003E79E5"/>
    <w:rPr>
      <w:color w:val="000000"/>
      <w:sz w:val="20"/>
      <w:szCs w:val="20"/>
    </w:rPr>
  </w:style>
  <w:style w:type="table" w:customStyle="1" w:styleId="Styl6">
    <w:name w:val="Styl 6"/>
    <w:uiPriority w:val="99"/>
    <w:rsid w:val="003E79E5"/>
    <w:rPr>
      <w:rFonts w:eastAsia="Times New Roman" w:cs="Calibri"/>
      <w:color w:val="00000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</w:style>
  <w:style w:type="paragraph" w:customStyle="1" w:styleId="Tekstdaty">
    <w:name w:val="Tekst daty"/>
    <w:basedOn w:val="Normalny"/>
    <w:uiPriority w:val="99"/>
    <w:rsid w:val="003E79E5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99"/>
    <w:rsid w:val="003E79E5"/>
  </w:style>
  <w:style w:type="paragraph" w:styleId="Akapitzlist">
    <w:name w:val="List Paragraph"/>
    <w:basedOn w:val="Normalny"/>
    <w:uiPriority w:val="99"/>
    <w:qFormat/>
    <w:rsid w:val="003E79E5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3E79E5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3E79E5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3E79E5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99"/>
    <w:rsid w:val="002411EC"/>
    <w:rPr>
      <w:rFonts w:cs="Calibri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99"/>
    <w:rsid w:val="00D464CB"/>
    <w:rPr>
      <w:rFonts w:cs="Calibri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246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465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3" Type="http://schemas.microsoft.com/office/2007/relationships/stylesWithEffects" Target="stylesWithEffects.xml"/><Relationship Id="rId21" Type="http://schemas.openxmlformats.org/officeDocument/2006/relationships/image" Target="media/image8.wmf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header" Target="header1.xml"/><Relationship Id="rId10" Type="http://schemas.openxmlformats.org/officeDocument/2006/relationships/oleObject" Target="embeddings/oleObject1.bin"/><Relationship Id="rId19" Type="http://schemas.openxmlformats.org/officeDocument/2006/relationships/image" Target="media/image7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55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/>
  <LinksUpToDate>false</LinksUpToDate>
  <CharactersWithSpaces>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Równania. III etap edukacyjny</dc:subject>
  <dc:creator>Ania</dc:creator>
  <cp:keywords>Wzór, niewiadoma, przekształcanie</cp:keywords>
  <cp:lastModifiedBy>Ania</cp:lastModifiedBy>
  <cp:revision>6</cp:revision>
  <cp:lastPrinted>2013-08-27T22:11:00Z</cp:lastPrinted>
  <dcterms:created xsi:type="dcterms:W3CDTF">2013-08-22T18:08:00Z</dcterms:created>
  <dcterms:modified xsi:type="dcterms:W3CDTF">2013-08-27T22:11:00Z</dcterms:modified>
</cp:coreProperties>
</file>